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:rsidR="00073B03" w:rsidRPr="00C8784B" w:rsidRDefault="00D83991" w:rsidP="00073B03">
      <w:pPr>
        <w:ind w:firstLineChars="200" w:firstLine="440"/>
        <w:rPr>
          <w:rFonts w:ascii="ＭＳ Ｐ明朝" w:eastAsia="ＭＳ Ｐ明朝" w:hAnsi="ＭＳ Ｐ明朝"/>
        </w:rPr>
      </w:pPr>
      <w:r w:rsidRPr="00D83991">
        <w:rPr>
          <w:rFonts w:ascii="ＭＳ Ｐ明朝" w:eastAsia="ＭＳ Ｐ明朝" w:hAnsi="ＭＳ Ｐ明朝" w:hint="eastAsia"/>
        </w:rPr>
        <w:t>審査業務部　システム管理課長　殿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7F7D01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4"/>
        <w:gridCol w:w="3598"/>
      </w:tblGrid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:rsidTr="00A00A59">
        <w:tc>
          <w:tcPr>
            <w:tcW w:w="1734" w:type="dxa"/>
          </w:tcPr>
          <w:p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C8784B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497" w:type="dxa"/>
        <w:tblInd w:w="250" w:type="dxa"/>
        <w:tblLook w:val="04A0" w:firstRow="1" w:lastRow="0" w:firstColumn="1" w:lastColumn="0" w:noHBand="0" w:noVBand="1"/>
      </w:tblPr>
      <w:tblGrid>
        <w:gridCol w:w="4111"/>
        <w:gridCol w:w="5386"/>
      </w:tblGrid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073B03" w:rsidRPr="004826A7" w:rsidRDefault="001F7CB7" w:rsidP="001F7CB7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fldChar w:fldCharType="begin"/>
            </w:r>
            <w:r>
              <w:rPr>
                <w:rFonts w:ascii="ＭＳ Ｐ明朝" w:eastAsia="ＭＳ Ｐ明朝" w:hAnsi="ＭＳ Ｐ明朝"/>
              </w:rPr>
              <w:instrText xml:space="preserve"> REF 契約件名 \h  \* MERGEFORMAT </w:instrText>
            </w:r>
            <w:r>
              <w:rPr>
                <w:rFonts w:ascii="ＭＳ Ｐ明朝" w:eastAsia="ＭＳ Ｐ明朝" w:hAnsi="ＭＳ Ｐ明朝"/>
              </w:rPr>
            </w:r>
            <w:r>
              <w:rPr>
                <w:rFonts w:ascii="ＭＳ Ｐ明朝" w:eastAsia="ＭＳ Ｐ明朝" w:hAnsi="ＭＳ Ｐ明朝"/>
              </w:rPr>
              <w:fldChar w:fldCharType="separate"/>
            </w:r>
            <w:r w:rsidR="002C361D" w:rsidRPr="002C361D">
              <w:rPr>
                <w:rFonts w:ascii="ＭＳ Ｐ明朝" w:eastAsia="ＭＳ Ｐ明朝" w:hAnsi="ＭＳ Ｐ明朝" w:hint="eastAsia"/>
              </w:rPr>
              <w:t>令和</w:t>
            </w:r>
            <w:r w:rsidR="004E2268">
              <w:rPr>
                <w:rFonts w:ascii="ＭＳ Ｐ明朝" w:eastAsia="ＭＳ Ｐ明朝" w:hAnsi="ＭＳ Ｐ明朝" w:hint="eastAsia"/>
              </w:rPr>
              <w:t>７</w:t>
            </w:r>
            <w:r w:rsidR="002C361D" w:rsidRPr="002C361D">
              <w:rPr>
                <w:rFonts w:ascii="ＭＳ Ｐ明朝" w:eastAsia="ＭＳ Ｐ明朝" w:hAnsi="ＭＳ Ｐ明朝"/>
              </w:rPr>
              <w:t>年度</w:t>
            </w:r>
            <w:r w:rsidR="002C361D" w:rsidRPr="002C361D">
              <w:rPr>
                <w:rFonts w:ascii="ＭＳ Ｐ明朝" w:eastAsia="ＭＳ Ｐ明朝" w:hAnsi="ＭＳ Ｐ明朝" w:hint="eastAsia"/>
              </w:rPr>
              <w:t>後発医薬品普及促進支援事業に係るコールセンター業務委託</w:t>
            </w:r>
            <w:r w:rsidR="002C361D" w:rsidRPr="002C361D">
              <w:rPr>
                <w:rFonts w:ascii="ＭＳ Ｐ明朝" w:eastAsia="ＭＳ Ｐ明朝" w:hAnsi="ＭＳ Ｐ明朝"/>
              </w:rPr>
              <w:t>契約</w:t>
            </w:r>
            <w:r>
              <w:rPr>
                <w:rFonts w:ascii="ＭＳ Ｐ明朝" w:eastAsia="ＭＳ Ｐ明朝" w:hAnsi="ＭＳ Ｐ明朝"/>
              </w:rPr>
              <w:fldChar w:fldCharType="end"/>
            </w:r>
          </w:p>
        </w:tc>
      </w:tr>
      <w:tr w:rsidR="005A148C" w:rsidRPr="004826A7" w:rsidTr="003C19DF">
        <w:trPr>
          <w:trHeight w:val="851"/>
        </w:trPr>
        <w:tc>
          <w:tcPr>
            <w:tcW w:w="4111" w:type="dxa"/>
            <w:vAlign w:val="center"/>
          </w:tcPr>
          <w:p w:rsidR="005A148C" w:rsidRPr="004826A7" w:rsidRDefault="00AC4E79" w:rsidP="00AC4E79">
            <w:pPr>
              <w:jc w:val="left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入札参加資格</w:t>
            </w:r>
            <w:bookmarkStart w:id="0" w:name="_GoBack"/>
            <w:bookmarkEnd w:id="0"/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5A148C" w:rsidRPr="004826A7" w:rsidRDefault="005A148C" w:rsidP="005A148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会社更生法（平成</w:t>
            </w:r>
            <w:r w:rsidRPr="004826A7">
              <w:rPr>
                <w:rFonts w:ascii="ＭＳ Ｐ明朝" w:eastAsia="ＭＳ Ｐ明朝" w:hAnsi="ＭＳ Ｐ明朝"/>
              </w:rPr>
              <w:t>14</w:t>
            </w:r>
            <w:r w:rsidRPr="004826A7">
              <w:rPr>
                <w:rFonts w:ascii="ＭＳ Ｐ明朝" w:eastAsia="ＭＳ Ｐ明朝" w:hAnsi="ＭＳ Ｐ明朝" w:hint="eastAsia"/>
              </w:rPr>
              <w:t>年法律第</w:t>
            </w:r>
            <w:r w:rsidRPr="004826A7">
              <w:rPr>
                <w:rFonts w:ascii="ＭＳ Ｐ明朝" w:eastAsia="ＭＳ Ｐ明朝" w:hAnsi="ＭＳ Ｐ明朝"/>
              </w:rPr>
              <w:t>154</w:t>
            </w:r>
            <w:r w:rsidRPr="004826A7">
              <w:rPr>
                <w:rFonts w:ascii="ＭＳ Ｐ明朝" w:eastAsia="ＭＳ Ｐ明朝" w:hAnsi="ＭＳ Ｐ明朝" w:hint="eastAsia"/>
              </w:rPr>
              <w:t>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基づく更正手続開始の申立ての有無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民事再生法（平成</w:t>
            </w:r>
            <w:r w:rsidRPr="004826A7">
              <w:rPr>
                <w:rFonts w:ascii="ＭＳ Ｐ明朝" w:eastAsia="ＭＳ Ｐ明朝" w:hAnsi="ＭＳ Ｐ明朝"/>
              </w:rPr>
              <w:t>1</w:t>
            </w:r>
            <w:r w:rsidRPr="004826A7">
              <w:rPr>
                <w:rFonts w:ascii="ＭＳ Ｐ明朝" w:eastAsia="ＭＳ Ｐ明朝" w:hAnsi="ＭＳ Ｐ明朝" w:hint="eastAsia"/>
              </w:rPr>
              <w:t>1年法律第225号）に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基づく再生手続開始の申立ての有無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:rsidTr="003C19DF">
        <w:trPr>
          <w:trHeight w:val="851"/>
        </w:trPr>
        <w:tc>
          <w:tcPr>
            <w:tcW w:w="4111" w:type="dxa"/>
            <w:vAlign w:val="center"/>
          </w:tcPr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386" w:type="dxa"/>
            <w:vAlign w:val="center"/>
          </w:tcPr>
          <w:p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  <w:tr w:rsidR="00E054F0" w:rsidRPr="004826A7" w:rsidTr="003C19DF">
        <w:trPr>
          <w:trHeight w:val="851"/>
        </w:trPr>
        <w:tc>
          <w:tcPr>
            <w:tcW w:w="4111" w:type="dxa"/>
            <w:vAlign w:val="center"/>
          </w:tcPr>
          <w:p w:rsidR="00E054F0" w:rsidRDefault="00E054F0" w:rsidP="00E054F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:rsidR="00E054F0" w:rsidRPr="004826A7" w:rsidRDefault="00E054F0" w:rsidP="00E054F0">
            <w:pPr>
              <w:rPr>
                <w:rFonts w:ascii="ＭＳ Ｐ明朝" w:eastAsia="ＭＳ Ｐ明朝" w:hAnsi="ＭＳ Ｐ明朝"/>
              </w:rPr>
            </w:pPr>
            <w:r w:rsidRPr="00BC4DF7">
              <w:rPr>
                <w:rFonts w:ascii="ＭＳ Ｐ明朝" w:eastAsia="ＭＳ Ｐ明朝" w:hAnsi="ＭＳ Ｐ明朝" w:hint="eastAsia"/>
                <w:sz w:val="21"/>
                <w:szCs w:val="21"/>
              </w:rPr>
              <w:t>ISMS認証または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プライバシー</w:t>
            </w:r>
            <w:r w:rsidRPr="00BC4DF7">
              <w:rPr>
                <w:rFonts w:ascii="ＭＳ Ｐ明朝" w:eastAsia="ＭＳ Ｐ明朝" w:hAnsi="ＭＳ Ｐ明朝" w:hint="eastAsia"/>
                <w:sz w:val="21"/>
                <w:szCs w:val="21"/>
              </w:rPr>
              <w:t>マーク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認証の</w:t>
            </w:r>
            <w:r w:rsidRPr="00BC4DF7">
              <w:rPr>
                <w:rFonts w:ascii="ＭＳ Ｐ明朝" w:eastAsia="ＭＳ Ｐ明朝" w:hAnsi="ＭＳ Ｐ明朝" w:hint="eastAsia"/>
                <w:sz w:val="21"/>
                <w:szCs w:val="21"/>
              </w:rPr>
              <w:t>取得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の有無</w:t>
            </w:r>
          </w:p>
        </w:tc>
        <w:tc>
          <w:tcPr>
            <w:tcW w:w="5386" w:type="dxa"/>
            <w:vAlign w:val="center"/>
          </w:tcPr>
          <w:p w:rsidR="00E054F0" w:rsidRPr="004826A7" w:rsidRDefault="00E054F0" w:rsidP="00E054F0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</w:tbl>
    <w:p w:rsidR="00073B03" w:rsidRDefault="00073B03" w:rsidP="00073B03">
      <w:pPr>
        <w:rPr>
          <w:rFonts w:ascii="ＭＳ Ｐ明朝" w:eastAsia="ＭＳ Ｐ明朝" w:hAnsi="ＭＳ Ｐ明朝"/>
        </w:rPr>
      </w:pPr>
    </w:p>
    <w:p w:rsidR="00073B03" w:rsidRDefault="00073B03" w:rsidP="00073B03">
      <w:pPr>
        <w:widowControl/>
        <w:suppressAutoHyphens w:val="0"/>
        <w:textAlignment w:val="auto"/>
        <w:rPr>
          <w:rFonts w:ascii="ＭＳ Ｐ明朝" w:eastAsia="ＭＳ Ｐ明朝" w:hAnsi="ＭＳ Ｐ明朝"/>
        </w:rPr>
      </w:pPr>
    </w:p>
    <w:sectPr w:rsidR="00073B03" w:rsidSect="00B61B23">
      <w:headerReference w:type="default" r:id="rId9"/>
      <w:footnotePr>
        <w:pos w:val="beneathText"/>
      </w:footnotePr>
      <w:pgSz w:w="11905" w:h="16837"/>
      <w:pgMar w:top="1418" w:right="990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61D" w:rsidRDefault="002C361D" w:rsidP="00567416">
      <w:r>
        <w:separator/>
      </w:r>
    </w:p>
  </w:endnote>
  <w:endnote w:type="continuationSeparator" w:id="0">
    <w:p w:rsidR="002C361D" w:rsidRDefault="002C361D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61D" w:rsidRDefault="002C361D" w:rsidP="00567416">
      <w:r>
        <w:separator/>
      </w:r>
    </w:p>
  </w:footnote>
  <w:footnote w:type="continuationSeparator" w:id="0">
    <w:p w:rsidR="002C361D" w:rsidRDefault="002C361D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61D" w:rsidRDefault="002C361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388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51130"/>
    <w:rsid w:val="000537C6"/>
    <w:rsid w:val="00055EFB"/>
    <w:rsid w:val="000579A1"/>
    <w:rsid w:val="00071CD8"/>
    <w:rsid w:val="00073B03"/>
    <w:rsid w:val="00074591"/>
    <w:rsid w:val="00083114"/>
    <w:rsid w:val="000850F8"/>
    <w:rsid w:val="00085C6B"/>
    <w:rsid w:val="00085DA0"/>
    <w:rsid w:val="0009125F"/>
    <w:rsid w:val="000961FA"/>
    <w:rsid w:val="000A28F4"/>
    <w:rsid w:val="000A4454"/>
    <w:rsid w:val="000B5392"/>
    <w:rsid w:val="000B6A51"/>
    <w:rsid w:val="000C34B1"/>
    <w:rsid w:val="000C7562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250D5"/>
    <w:rsid w:val="00232413"/>
    <w:rsid w:val="00233135"/>
    <w:rsid w:val="00241658"/>
    <w:rsid w:val="002536B6"/>
    <w:rsid w:val="00256857"/>
    <w:rsid w:val="0025726C"/>
    <w:rsid w:val="00262657"/>
    <w:rsid w:val="00264041"/>
    <w:rsid w:val="00276DE9"/>
    <w:rsid w:val="0027713D"/>
    <w:rsid w:val="002847C2"/>
    <w:rsid w:val="00292FD7"/>
    <w:rsid w:val="0029375A"/>
    <w:rsid w:val="002964B8"/>
    <w:rsid w:val="00296F0B"/>
    <w:rsid w:val="002A18CD"/>
    <w:rsid w:val="002A2BF9"/>
    <w:rsid w:val="002C361D"/>
    <w:rsid w:val="002C48B4"/>
    <w:rsid w:val="002D598B"/>
    <w:rsid w:val="002D7CAD"/>
    <w:rsid w:val="002E4797"/>
    <w:rsid w:val="002E5BFB"/>
    <w:rsid w:val="002F1A1C"/>
    <w:rsid w:val="003002F8"/>
    <w:rsid w:val="00304A96"/>
    <w:rsid w:val="0030638F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50F0"/>
    <w:rsid w:val="003D7A11"/>
    <w:rsid w:val="003E2394"/>
    <w:rsid w:val="003E458F"/>
    <w:rsid w:val="003F4A1B"/>
    <w:rsid w:val="00400C70"/>
    <w:rsid w:val="004041BD"/>
    <w:rsid w:val="004070A6"/>
    <w:rsid w:val="0041108B"/>
    <w:rsid w:val="00414F36"/>
    <w:rsid w:val="00416346"/>
    <w:rsid w:val="00422A02"/>
    <w:rsid w:val="00425CE9"/>
    <w:rsid w:val="00437139"/>
    <w:rsid w:val="0044508E"/>
    <w:rsid w:val="00447709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686B"/>
    <w:rsid w:val="004A76B1"/>
    <w:rsid w:val="004C204E"/>
    <w:rsid w:val="004C3393"/>
    <w:rsid w:val="004C58B7"/>
    <w:rsid w:val="004D3E73"/>
    <w:rsid w:val="004D6124"/>
    <w:rsid w:val="004E2268"/>
    <w:rsid w:val="004E3A82"/>
    <w:rsid w:val="004E4AC7"/>
    <w:rsid w:val="004E5CB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74932"/>
    <w:rsid w:val="00585AAA"/>
    <w:rsid w:val="00591583"/>
    <w:rsid w:val="0059184D"/>
    <w:rsid w:val="005A148C"/>
    <w:rsid w:val="005A1924"/>
    <w:rsid w:val="005A4C4E"/>
    <w:rsid w:val="005B1582"/>
    <w:rsid w:val="005B3C6D"/>
    <w:rsid w:val="005B668B"/>
    <w:rsid w:val="005C3248"/>
    <w:rsid w:val="005C5118"/>
    <w:rsid w:val="005C6063"/>
    <w:rsid w:val="005D008E"/>
    <w:rsid w:val="005D4474"/>
    <w:rsid w:val="005D72F2"/>
    <w:rsid w:val="005E12D2"/>
    <w:rsid w:val="005F5628"/>
    <w:rsid w:val="005F789E"/>
    <w:rsid w:val="00625D6F"/>
    <w:rsid w:val="00627763"/>
    <w:rsid w:val="0063128F"/>
    <w:rsid w:val="00680641"/>
    <w:rsid w:val="0068271E"/>
    <w:rsid w:val="00695342"/>
    <w:rsid w:val="006A719D"/>
    <w:rsid w:val="006B761A"/>
    <w:rsid w:val="006C1B9D"/>
    <w:rsid w:val="006D30E8"/>
    <w:rsid w:val="006D49F2"/>
    <w:rsid w:val="006D75F0"/>
    <w:rsid w:val="006F3D2E"/>
    <w:rsid w:val="007117B4"/>
    <w:rsid w:val="00711872"/>
    <w:rsid w:val="0071205C"/>
    <w:rsid w:val="00712A8D"/>
    <w:rsid w:val="0071339E"/>
    <w:rsid w:val="007166B9"/>
    <w:rsid w:val="0072443A"/>
    <w:rsid w:val="00743D28"/>
    <w:rsid w:val="00744EAB"/>
    <w:rsid w:val="00746F2E"/>
    <w:rsid w:val="007479DE"/>
    <w:rsid w:val="00763C07"/>
    <w:rsid w:val="007657B2"/>
    <w:rsid w:val="00767F6B"/>
    <w:rsid w:val="00774BFB"/>
    <w:rsid w:val="0077544D"/>
    <w:rsid w:val="0078308D"/>
    <w:rsid w:val="00783817"/>
    <w:rsid w:val="007A765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1629F"/>
    <w:rsid w:val="00837279"/>
    <w:rsid w:val="0084202F"/>
    <w:rsid w:val="008622B2"/>
    <w:rsid w:val="00865419"/>
    <w:rsid w:val="00870A6A"/>
    <w:rsid w:val="00874B63"/>
    <w:rsid w:val="00876385"/>
    <w:rsid w:val="00882DDA"/>
    <w:rsid w:val="00885A74"/>
    <w:rsid w:val="008956F0"/>
    <w:rsid w:val="008A29A4"/>
    <w:rsid w:val="008A2F72"/>
    <w:rsid w:val="008B4680"/>
    <w:rsid w:val="008C35DD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0369"/>
    <w:rsid w:val="009679CC"/>
    <w:rsid w:val="00971381"/>
    <w:rsid w:val="00984C46"/>
    <w:rsid w:val="009919DB"/>
    <w:rsid w:val="009934A7"/>
    <w:rsid w:val="00997772"/>
    <w:rsid w:val="009A54FD"/>
    <w:rsid w:val="009B13A7"/>
    <w:rsid w:val="009B20D8"/>
    <w:rsid w:val="009B243A"/>
    <w:rsid w:val="009C6DE2"/>
    <w:rsid w:val="009D1CD6"/>
    <w:rsid w:val="009D6297"/>
    <w:rsid w:val="009E2D6B"/>
    <w:rsid w:val="009E4566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774"/>
    <w:rsid w:val="00A47D7D"/>
    <w:rsid w:val="00A47E18"/>
    <w:rsid w:val="00A50469"/>
    <w:rsid w:val="00A60E38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04C21"/>
    <w:rsid w:val="00B154EB"/>
    <w:rsid w:val="00B174FD"/>
    <w:rsid w:val="00B17D41"/>
    <w:rsid w:val="00B3224D"/>
    <w:rsid w:val="00B34E53"/>
    <w:rsid w:val="00B601C9"/>
    <w:rsid w:val="00B61B23"/>
    <w:rsid w:val="00B94D5A"/>
    <w:rsid w:val="00B96055"/>
    <w:rsid w:val="00BA03FC"/>
    <w:rsid w:val="00BA1E3B"/>
    <w:rsid w:val="00BC0228"/>
    <w:rsid w:val="00BC1DC7"/>
    <w:rsid w:val="00BC4290"/>
    <w:rsid w:val="00BC4DF7"/>
    <w:rsid w:val="00BC653F"/>
    <w:rsid w:val="00BD4C9B"/>
    <w:rsid w:val="00BD67D1"/>
    <w:rsid w:val="00BD68A0"/>
    <w:rsid w:val="00BE00E3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3B03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8A6"/>
    <w:rsid w:val="00CB5C55"/>
    <w:rsid w:val="00CC094D"/>
    <w:rsid w:val="00CD324D"/>
    <w:rsid w:val="00CD4FFE"/>
    <w:rsid w:val="00CD5E47"/>
    <w:rsid w:val="00CE16D9"/>
    <w:rsid w:val="00CE1C7E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54E03"/>
    <w:rsid w:val="00D60030"/>
    <w:rsid w:val="00D63093"/>
    <w:rsid w:val="00D645FA"/>
    <w:rsid w:val="00D73F63"/>
    <w:rsid w:val="00D7536A"/>
    <w:rsid w:val="00D81660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E7D35"/>
    <w:rsid w:val="00DF2A20"/>
    <w:rsid w:val="00DF2DE0"/>
    <w:rsid w:val="00DF49F5"/>
    <w:rsid w:val="00DF78AF"/>
    <w:rsid w:val="00E04C24"/>
    <w:rsid w:val="00E054F0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62FE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89">
      <v:textbox inset="5.85pt,.7pt,5.85pt,.7pt"/>
    </o:shapedefaults>
    <o:shapelayout v:ext="edit">
      <o:idmap v:ext="edit" data="1"/>
    </o:shapelayout>
  </w:shapeDefaults>
  <w:decimalSymbol w:val="."/>
  <w:listSeparator w:val=","/>
  <w14:docId w14:val="17FCEEE0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F28471-8A2E-4F2F-B2D9-F729854E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1</Pages>
  <Words>64</Words>
  <Characters>371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坂田 陽子</cp:lastModifiedBy>
  <cp:revision>244</cp:revision>
  <cp:lastPrinted>2024-02-21T07:17:00Z</cp:lastPrinted>
  <dcterms:created xsi:type="dcterms:W3CDTF">2017-07-14T02:49:00Z</dcterms:created>
  <dcterms:modified xsi:type="dcterms:W3CDTF">2025-02-25T23:49:00Z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